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89903" w14:textId="78AA6455" w:rsidR="003B5EFE" w:rsidRPr="003B5EFE" w:rsidRDefault="003B5EFE" w:rsidP="003B5EFE">
      <w:pPr>
        <w:spacing w:line="360" w:lineRule="auto"/>
        <w:rPr>
          <w:rFonts w:ascii="黑体" w:eastAsia="黑体" w:hint="eastAsia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 w:rsidRPr="003B5EFE">
        <w:rPr>
          <w:rFonts w:ascii="黑体" w:eastAsia="黑体"/>
          <w:sz w:val="36"/>
          <w:szCs w:val="36"/>
        </w:rPr>
        <w:t>2</w:t>
      </w:r>
    </w:p>
    <w:p w14:paraId="2A4C3D54" w14:textId="77777777" w:rsidR="003B5EFE" w:rsidRDefault="003B5EFE" w:rsidP="0076346D">
      <w:pPr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</w:p>
    <w:p w14:paraId="5E86968B" w14:textId="3342F20A" w:rsidR="0076346D" w:rsidRDefault="0076346D" w:rsidP="0076346D">
      <w:pPr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安徽省级教学名师候选人推荐表</w:t>
      </w:r>
    </w:p>
    <w:p w14:paraId="6C4A4D4D" w14:textId="77777777" w:rsidR="0076346D" w:rsidRDefault="0076346D" w:rsidP="0076346D">
      <w:pPr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（高职）</w:t>
      </w:r>
    </w:p>
    <w:p w14:paraId="79847802" w14:textId="77777777" w:rsidR="0076346D" w:rsidRDefault="0076346D" w:rsidP="0076346D">
      <w:pPr>
        <w:spacing w:line="360" w:lineRule="auto"/>
        <w:rPr>
          <w:rFonts w:ascii="方正仿宋_GBK" w:eastAsia="方正仿宋_GBK"/>
          <w:b/>
          <w:bCs/>
          <w:sz w:val="52"/>
          <w:szCs w:val="52"/>
        </w:rPr>
      </w:pPr>
    </w:p>
    <w:p w14:paraId="69FCDA70" w14:textId="77777777" w:rsidR="0076346D" w:rsidRDefault="0076346D" w:rsidP="0076346D">
      <w:pPr>
        <w:spacing w:line="360" w:lineRule="auto"/>
        <w:rPr>
          <w:rFonts w:ascii="方正仿宋_GBK" w:eastAsia="方正仿宋_GBK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570"/>
        <w:gridCol w:w="3879"/>
      </w:tblGrid>
      <w:tr w:rsidR="0076346D" w14:paraId="2FFD7F8C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454E251" w14:textId="77777777" w:rsidR="0076346D" w:rsidRDefault="0076346D" w:rsidP="005F2E66">
            <w:pPr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候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32"/>
              </w:rPr>
              <w:t>选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32"/>
              </w:rPr>
              <w:t>人</w:t>
            </w:r>
          </w:p>
        </w:tc>
        <w:tc>
          <w:tcPr>
            <w:tcW w:w="570" w:type="dxa"/>
            <w:vAlign w:val="center"/>
          </w:tcPr>
          <w:p w14:paraId="677AF8EB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73AC31C0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583F8F54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B12EDCF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主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讲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课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程</w:t>
            </w:r>
          </w:p>
        </w:tc>
        <w:tc>
          <w:tcPr>
            <w:tcW w:w="570" w:type="dxa"/>
            <w:vAlign w:val="center"/>
          </w:tcPr>
          <w:p w14:paraId="1039F0C6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9D695DA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0D59923E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196A8021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学校名称（盖章）</w:t>
            </w:r>
          </w:p>
        </w:tc>
        <w:tc>
          <w:tcPr>
            <w:tcW w:w="570" w:type="dxa"/>
            <w:vAlign w:val="center"/>
          </w:tcPr>
          <w:p w14:paraId="25C23A12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73A9457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1C56CB58" w14:textId="77777777" w:rsidTr="005F2E66">
        <w:trPr>
          <w:trHeight w:hRule="exact" w:val="1010"/>
          <w:jc w:val="center"/>
        </w:trPr>
        <w:tc>
          <w:tcPr>
            <w:tcW w:w="3060" w:type="dxa"/>
            <w:vAlign w:val="center"/>
          </w:tcPr>
          <w:p w14:paraId="404C16AF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主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管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门</w:t>
            </w:r>
          </w:p>
        </w:tc>
        <w:tc>
          <w:tcPr>
            <w:tcW w:w="570" w:type="dxa"/>
            <w:vAlign w:val="center"/>
          </w:tcPr>
          <w:p w14:paraId="420F2053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5957E771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0EA53A56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48C3BB05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仿宋_GB2312" w:hint="eastAsia"/>
                <w:b/>
                <w:bCs/>
                <w:sz w:val="32"/>
              </w:rPr>
              <w:t>荐</w:t>
            </w:r>
            <w:proofErr w:type="gramEnd"/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门</w:t>
            </w:r>
          </w:p>
        </w:tc>
        <w:tc>
          <w:tcPr>
            <w:tcW w:w="570" w:type="dxa"/>
            <w:vAlign w:val="center"/>
          </w:tcPr>
          <w:p w14:paraId="17EA96AB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DA2EE86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 w14:paraId="73BBBCCC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0446C9DC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2ABAB831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5838FD47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1D595F97" w14:textId="77777777" w:rsidR="0076346D" w:rsidRDefault="0076346D" w:rsidP="0076346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08B4F2AF" w14:textId="77777777" w:rsidR="0076346D" w:rsidRDefault="0076346D" w:rsidP="0076346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2021年9月</w:t>
      </w:r>
    </w:p>
    <w:p w14:paraId="20CEDA59" w14:textId="77777777" w:rsidR="0076346D" w:rsidRDefault="0076346D" w:rsidP="0076346D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 w:rsidR="0076346D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3A9B59B4" w14:textId="77777777" w:rsidR="0076346D" w:rsidRDefault="0076346D" w:rsidP="0076346D">
      <w:pPr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 w14:paraId="74CD3244" w14:textId="77777777" w:rsidR="0076346D" w:rsidRDefault="0076346D" w:rsidP="0076346D">
      <w:pPr>
        <w:jc w:val="center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t>填  表  说  明</w:t>
      </w:r>
    </w:p>
    <w:p w14:paraId="7F0E5FC6" w14:textId="77777777" w:rsidR="0076346D" w:rsidRDefault="0076346D" w:rsidP="0076346D">
      <w:pPr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14:paraId="657D1F8C" w14:textId="77777777" w:rsidR="0076346D" w:rsidRDefault="0076346D" w:rsidP="0076346D">
      <w:pPr>
        <w:spacing w:line="360" w:lineRule="auto"/>
        <w:ind w:left="450" w:rightChars="10" w:right="21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0C301800" w14:textId="2CBBAAF2" w:rsidR="0076346D" w:rsidRDefault="0076346D" w:rsidP="0076346D">
      <w:pPr>
        <w:spacing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教学论文及著作一栏中，所填论文或著作须已在正式刊物上刊出或正式出版，截止时间是2021年9月3</w:t>
      </w:r>
      <w:r w:rsidR="00A56285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2C157F2F" w14:textId="77777777" w:rsidR="0076346D" w:rsidRDefault="0076346D" w:rsidP="0076346D">
      <w:pPr>
        <w:spacing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4FBCF6FB" w14:textId="77777777" w:rsidR="0076346D" w:rsidRDefault="0076346D" w:rsidP="0076346D">
      <w:pPr>
        <w:spacing w:line="360" w:lineRule="auto"/>
        <w:jc w:val="left"/>
        <w:rPr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</w:t>
      </w:r>
      <w:r>
        <w:rPr>
          <w:bCs/>
          <w:sz w:val="30"/>
          <w:szCs w:val="30"/>
        </w:rPr>
        <w:t>。</w:t>
      </w:r>
    </w:p>
    <w:p w14:paraId="1F5BCAE9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一、候选人基本情况</w:t>
      </w:r>
    </w:p>
    <w:p w14:paraId="1F840A50" w14:textId="77777777" w:rsidR="0076346D" w:rsidRDefault="0076346D" w:rsidP="0076346D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Cs/>
          <w:sz w:val="24"/>
        </w:rPr>
        <w:t>学校：</w:t>
      </w:r>
      <w:r>
        <w:rPr>
          <w:rFonts w:ascii="宋体" w:hAnsi="宋体" w:hint="eastAsia"/>
          <w:bCs/>
          <w:sz w:val="24"/>
        </w:rPr>
        <w:t xml:space="preserve">                                                </w:t>
      </w:r>
      <w:r>
        <w:rPr>
          <w:rFonts w:ascii="宋体" w:hAnsi="宋体" w:hint="eastAsia"/>
          <w:bCs/>
          <w:sz w:val="24"/>
        </w:rPr>
        <w:t>院（系）：</w:t>
      </w:r>
      <w:r>
        <w:rPr>
          <w:rFonts w:ascii="宋体" w:hAnsi="宋体" w:hint="eastAsia"/>
          <w:bCs/>
          <w:sz w:val="24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1"/>
        <w:gridCol w:w="209"/>
        <w:gridCol w:w="1110"/>
        <w:gridCol w:w="856"/>
        <w:gridCol w:w="372"/>
        <w:gridCol w:w="1310"/>
        <w:gridCol w:w="372"/>
        <w:gridCol w:w="876"/>
        <w:gridCol w:w="434"/>
        <w:gridCol w:w="988"/>
        <w:gridCol w:w="525"/>
      </w:tblGrid>
      <w:tr w:rsidR="0076346D" w14:paraId="12A75E3C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278C655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175" w:type="dxa"/>
            <w:gridSpan w:val="3"/>
            <w:vAlign w:val="center"/>
          </w:tcPr>
          <w:p w14:paraId="5018C95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61F10FC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682" w:type="dxa"/>
            <w:gridSpan w:val="3"/>
            <w:vAlign w:val="center"/>
          </w:tcPr>
          <w:p w14:paraId="77F74B3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0C60F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525" w:type="dxa"/>
            <w:vAlign w:val="center"/>
          </w:tcPr>
          <w:p w14:paraId="26F1506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F155A3D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39D6E83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175" w:type="dxa"/>
            <w:gridSpan w:val="3"/>
            <w:vAlign w:val="center"/>
          </w:tcPr>
          <w:p w14:paraId="04970CE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31D5BC2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3195" w:type="dxa"/>
            <w:gridSpan w:val="5"/>
            <w:vAlign w:val="center"/>
          </w:tcPr>
          <w:p w14:paraId="6F9EEDC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5F5A042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3133B9B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1319" w:type="dxa"/>
            <w:gridSpan w:val="2"/>
            <w:vAlign w:val="center"/>
          </w:tcPr>
          <w:p w14:paraId="286970D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701B82A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授予单位</w:t>
            </w:r>
          </w:p>
        </w:tc>
        <w:tc>
          <w:tcPr>
            <w:tcW w:w="1682" w:type="dxa"/>
            <w:gridSpan w:val="2"/>
            <w:vAlign w:val="center"/>
          </w:tcPr>
          <w:p w14:paraId="6A7065F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vAlign w:val="center"/>
          </w:tcPr>
          <w:p w14:paraId="75045CD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1947" w:type="dxa"/>
            <w:gridSpan w:val="3"/>
            <w:vAlign w:val="center"/>
          </w:tcPr>
          <w:p w14:paraId="43699E9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4BC3804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7B11CD8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547" w:type="dxa"/>
            <w:gridSpan w:val="4"/>
            <w:vAlign w:val="center"/>
          </w:tcPr>
          <w:p w14:paraId="7507A8A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1DE40C6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823" w:type="dxa"/>
            <w:gridSpan w:val="4"/>
            <w:vAlign w:val="center"/>
          </w:tcPr>
          <w:p w14:paraId="0667BCA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01AD5A4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3BDCEE3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2547" w:type="dxa"/>
            <w:gridSpan w:val="4"/>
            <w:vAlign w:val="center"/>
          </w:tcPr>
          <w:p w14:paraId="33B6C7B6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06186484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823" w:type="dxa"/>
            <w:gridSpan w:val="4"/>
            <w:vAlign w:val="center"/>
          </w:tcPr>
          <w:p w14:paraId="70D4D5C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9CF4E7C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1082C907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547" w:type="dxa"/>
            <w:gridSpan w:val="4"/>
            <w:vAlign w:val="center"/>
          </w:tcPr>
          <w:p w14:paraId="0466B9DC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73F4D5C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机</w:t>
            </w:r>
          </w:p>
        </w:tc>
        <w:tc>
          <w:tcPr>
            <w:tcW w:w="2823" w:type="dxa"/>
            <w:gridSpan w:val="4"/>
            <w:vAlign w:val="center"/>
          </w:tcPr>
          <w:p w14:paraId="12B94D18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49424B1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102D0C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547" w:type="dxa"/>
            <w:gridSpan w:val="4"/>
            <w:vAlign w:val="center"/>
          </w:tcPr>
          <w:p w14:paraId="74111592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E757EB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823" w:type="dxa"/>
            <w:gridSpan w:val="4"/>
            <w:vAlign w:val="center"/>
          </w:tcPr>
          <w:p w14:paraId="0C8B3C47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528C7CD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2507D4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7052" w:type="dxa"/>
            <w:gridSpan w:val="10"/>
            <w:vAlign w:val="center"/>
          </w:tcPr>
          <w:p w14:paraId="74E30AF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5EF82CF" w14:textId="77777777" w:rsidTr="005F2E66">
        <w:trPr>
          <w:trHeight w:val="2569"/>
        </w:trPr>
        <w:tc>
          <w:tcPr>
            <w:tcW w:w="2291" w:type="dxa"/>
            <w:vAlign w:val="center"/>
          </w:tcPr>
          <w:p w14:paraId="4885D91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何时何地</w:t>
            </w:r>
          </w:p>
          <w:p w14:paraId="51E71EF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受何奖励</w:t>
            </w:r>
          </w:p>
        </w:tc>
        <w:tc>
          <w:tcPr>
            <w:tcW w:w="7052" w:type="dxa"/>
            <w:gridSpan w:val="10"/>
            <w:vAlign w:val="center"/>
          </w:tcPr>
          <w:p w14:paraId="2A9C36D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2BC9C68" w14:textId="77777777" w:rsidTr="005F2E66">
        <w:trPr>
          <w:trHeight w:val="762"/>
        </w:trPr>
        <w:tc>
          <w:tcPr>
            <w:tcW w:w="2291" w:type="dxa"/>
            <w:vAlign w:val="center"/>
          </w:tcPr>
          <w:p w14:paraId="107A105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学生评价情况</w:t>
            </w:r>
          </w:p>
        </w:tc>
        <w:tc>
          <w:tcPr>
            <w:tcW w:w="7052" w:type="dxa"/>
            <w:gridSpan w:val="10"/>
            <w:vAlign w:val="center"/>
          </w:tcPr>
          <w:p w14:paraId="35D1F54F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9742F0F" w14:textId="77777777" w:rsidTr="005F2E66">
        <w:trPr>
          <w:cantSplit/>
          <w:trHeight w:val="495"/>
        </w:trPr>
        <w:tc>
          <w:tcPr>
            <w:tcW w:w="9343" w:type="dxa"/>
            <w:gridSpan w:val="11"/>
            <w:vAlign w:val="center"/>
          </w:tcPr>
          <w:p w14:paraId="28C93147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6346D" w14:paraId="3056D32B" w14:textId="77777777" w:rsidTr="005F2E66">
        <w:trPr>
          <w:cantSplit/>
          <w:trHeight w:val="770"/>
        </w:trPr>
        <w:tc>
          <w:tcPr>
            <w:tcW w:w="2500" w:type="dxa"/>
            <w:gridSpan w:val="2"/>
            <w:vAlign w:val="center"/>
          </w:tcPr>
          <w:p w14:paraId="093E2A1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48" w:type="dxa"/>
            <w:gridSpan w:val="4"/>
            <w:vAlign w:val="center"/>
          </w:tcPr>
          <w:p w14:paraId="30E2884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195" w:type="dxa"/>
            <w:gridSpan w:val="5"/>
            <w:vAlign w:val="center"/>
          </w:tcPr>
          <w:p w14:paraId="7D93F62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所从事学科领域和担任的行政职务</w:t>
            </w:r>
          </w:p>
        </w:tc>
      </w:tr>
      <w:tr w:rsidR="0076346D" w14:paraId="4D3A5EE9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0DEFD77D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452A991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0E4020E3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D664ED8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5357DE3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6CF3FDED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67615E2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C1B9D81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78EB894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7EFEA70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0A5AE54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E9A1350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2A76323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1371EF8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14FDFB3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27E3CAB7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68E4A29F" w14:textId="77777777" w:rsidR="0076346D" w:rsidRDefault="0076346D" w:rsidP="0076346D">
      <w:pPr>
        <w:spacing w:line="300" w:lineRule="auto"/>
        <w:rPr>
          <w:rFonts w:ascii="宋体" w:hAnsi="宋体"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1. 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844"/>
        <w:gridCol w:w="1258"/>
        <w:gridCol w:w="533"/>
        <w:gridCol w:w="1220"/>
        <w:gridCol w:w="1727"/>
        <w:gridCol w:w="376"/>
        <w:gridCol w:w="1355"/>
      </w:tblGrid>
      <w:tr w:rsidR="0076346D" w14:paraId="06FBF3FB" w14:textId="77777777" w:rsidTr="005F2E66">
        <w:trPr>
          <w:trHeight w:val="680"/>
        </w:trPr>
        <w:tc>
          <w:tcPr>
            <w:tcW w:w="2030" w:type="dxa"/>
            <w:vAlign w:val="center"/>
          </w:tcPr>
          <w:p w14:paraId="263FAD4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73E7CF9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1F12C5C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2E3AC79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1355" w:type="dxa"/>
            <w:vAlign w:val="center"/>
          </w:tcPr>
          <w:p w14:paraId="2008240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735B0C8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6346D" w14:paraId="3B7C6CE9" w14:textId="77777777" w:rsidTr="005F2E66">
        <w:trPr>
          <w:trHeight w:val="680"/>
        </w:trPr>
        <w:tc>
          <w:tcPr>
            <w:tcW w:w="2030" w:type="dxa"/>
          </w:tcPr>
          <w:p w14:paraId="0ACB975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3F7A809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59A3BE0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79BCF91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61ACC13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2CF34A9" w14:textId="77777777" w:rsidTr="005F2E66">
        <w:trPr>
          <w:trHeight w:val="680"/>
        </w:trPr>
        <w:tc>
          <w:tcPr>
            <w:tcW w:w="2030" w:type="dxa"/>
          </w:tcPr>
          <w:p w14:paraId="2F6B070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37F87B7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52A576B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30C85FA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120AC90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87A9BBE" w14:textId="77777777" w:rsidTr="005F2E66">
        <w:trPr>
          <w:trHeight w:val="680"/>
        </w:trPr>
        <w:tc>
          <w:tcPr>
            <w:tcW w:w="2030" w:type="dxa"/>
          </w:tcPr>
          <w:p w14:paraId="222421C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F313FE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F6CCAD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BADAE9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210F714F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4F32510" w14:textId="77777777" w:rsidTr="005F2E66">
        <w:trPr>
          <w:trHeight w:val="680"/>
        </w:trPr>
        <w:tc>
          <w:tcPr>
            <w:tcW w:w="2030" w:type="dxa"/>
          </w:tcPr>
          <w:p w14:paraId="42B5C32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20BB389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25F373D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7B026F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0BD2E6F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2799164" w14:textId="77777777" w:rsidTr="005F2E66">
        <w:trPr>
          <w:trHeight w:val="680"/>
        </w:trPr>
        <w:tc>
          <w:tcPr>
            <w:tcW w:w="9343" w:type="dxa"/>
            <w:gridSpan w:val="8"/>
            <w:vAlign w:val="center"/>
          </w:tcPr>
          <w:p w14:paraId="6EE1AB67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选用教材或主要参考书情况</w:t>
            </w:r>
          </w:p>
        </w:tc>
      </w:tr>
      <w:tr w:rsidR="0076346D" w14:paraId="6F084185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6CCB96A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595F38A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14:paraId="350DD45C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6E9897E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出版时间</w:t>
            </w:r>
          </w:p>
        </w:tc>
      </w:tr>
      <w:tr w:rsidR="0076346D" w14:paraId="44C015B2" w14:textId="77777777" w:rsidTr="005F2E66">
        <w:trPr>
          <w:trHeight w:val="680"/>
        </w:trPr>
        <w:tc>
          <w:tcPr>
            <w:tcW w:w="2874" w:type="dxa"/>
            <w:gridSpan w:val="2"/>
          </w:tcPr>
          <w:p w14:paraId="2AC68BF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DF47E4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479DA48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05BD284F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22E21D6B" w14:textId="77777777" w:rsidTr="005F2E66">
        <w:trPr>
          <w:trHeight w:val="680"/>
        </w:trPr>
        <w:tc>
          <w:tcPr>
            <w:tcW w:w="2874" w:type="dxa"/>
            <w:gridSpan w:val="2"/>
          </w:tcPr>
          <w:p w14:paraId="180D33F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D8E7C1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6E3A780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541ACAC7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99D5379" w14:textId="77777777" w:rsidTr="005F2E66">
        <w:trPr>
          <w:trHeight w:val="680"/>
        </w:trPr>
        <w:tc>
          <w:tcPr>
            <w:tcW w:w="2874" w:type="dxa"/>
            <w:gridSpan w:val="2"/>
          </w:tcPr>
          <w:p w14:paraId="578F65A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333B214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7E77FBA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5BFD25B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76468CF0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439808F2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3A9C0A66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0F47C6C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FA133A1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7EA3279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0B99D12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26F938F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20AD18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14:paraId="3415805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2E9F18C3" w14:textId="77777777" w:rsidR="0076346D" w:rsidRDefault="0076346D" w:rsidP="0076346D">
      <w:pPr>
        <w:jc w:val="left"/>
        <w:rPr>
          <w:rFonts w:ascii="宋体" w:hAnsi="宋体"/>
        </w:rPr>
      </w:pPr>
    </w:p>
    <w:p w14:paraId="2885AB49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2. </w:t>
      </w:r>
      <w:r>
        <w:rPr>
          <w:rFonts w:ascii="宋体" w:hAnsi="宋体" w:hint="eastAsia"/>
          <w:b/>
          <w:bCs/>
          <w:sz w:val="28"/>
        </w:rPr>
        <w:t>同时承担的其他课程情况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1579"/>
        <w:gridCol w:w="983"/>
        <w:gridCol w:w="2711"/>
      </w:tblGrid>
      <w:tr w:rsidR="0076346D" w14:paraId="12F4DE4C" w14:textId="77777777" w:rsidTr="005F2E66">
        <w:trPr>
          <w:trHeight w:val="680"/>
        </w:trPr>
        <w:tc>
          <w:tcPr>
            <w:tcW w:w="4070" w:type="dxa"/>
            <w:vAlign w:val="center"/>
          </w:tcPr>
          <w:p w14:paraId="2B08DD1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579" w:type="dxa"/>
            <w:vAlign w:val="center"/>
          </w:tcPr>
          <w:p w14:paraId="0E15D54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983" w:type="dxa"/>
            <w:vAlign w:val="center"/>
          </w:tcPr>
          <w:p w14:paraId="76A4DC09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学时</w:t>
            </w:r>
          </w:p>
        </w:tc>
        <w:tc>
          <w:tcPr>
            <w:tcW w:w="2711" w:type="dxa"/>
            <w:vAlign w:val="center"/>
          </w:tcPr>
          <w:p w14:paraId="2D9A492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</w:tr>
      <w:tr w:rsidR="0076346D" w14:paraId="0B2BE8B5" w14:textId="77777777" w:rsidTr="005F2E66">
        <w:trPr>
          <w:trHeight w:val="750"/>
        </w:trPr>
        <w:tc>
          <w:tcPr>
            <w:tcW w:w="4070" w:type="dxa"/>
          </w:tcPr>
          <w:p w14:paraId="5700B28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 w14:paraId="50CD78E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 w14:paraId="75A3EE9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 w14:paraId="2D03F07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78885C5D" w14:textId="77777777" w:rsidTr="005F2E66">
        <w:trPr>
          <w:trHeight w:val="750"/>
        </w:trPr>
        <w:tc>
          <w:tcPr>
            <w:tcW w:w="4070" w:type="dxa"/>
          </w:tcPr>
          <w:p w14:paraId="2E8B307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 w14:paraId="2CCDF38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 w14:paraId="74038C4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 w14:paraId="4728852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2DF89657" w14:textId="77777777" w:rsidTr="005F2E66">
        <w:trPr>
          <w:trHeight w:val="750"/>
        </w:trPr>
        <w:tc>
          <w:tcPr>
            <w:tcW w:w="4070" w:type="dxa"/>
          </w:tcPr>
          <w:p w14:paraId="224C550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 w14:paraId="656676C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 w14:paraId="26E6D76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 w14:paraId="00E3607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34AC4AAB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3. 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1D2887D1" w14:textId="77777777" w:rsidTr="005F2E66">
        <w:trPr>
          <w:trHeight w:val="1563"/>
        </w:trPr>
        <w:tc>
          <w:tcPr>
            <w:tcW w:w="9343" w:type="dxa"/>
          </w:tcPr>
          <w:p w14:paraId="50B956E7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含指导</w:t>
            </w:r>
            <w:proofErr w:type="gramEnd"/>
            <w:r>
              <w:rPr>
                <w:rFonts w:ascii="宋体" w:hAnsi="宋体" w:hint="eastAsia"/>
                <w:bCs/>
                <w:sz w:val="24"/>
              </w:rPr>
              <w:t>本科生实习、课程设计、毕业论文、毕业设计以及指导研究生等）</w:t>
            </w:r>
          </w:p>
          <w:p w14:paraId="7147B6C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73B7370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EC881C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36EF1798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4. </w:t>
      </w:r>
      <w:r>
        <w:rPr>
          <w:rFonts w:ascii="宋体" w:hAnsi="宋体" w:hint="eastAsia"/>
          <w:b/>
          <w:bCs/>
          <w:sz w:val="28"/>
        </w:rPr>
        <w:t>承担教学改革项目情况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1672"/>
        <w:gridCol w:w="1869"/>
        <w:gridCol w:w="1869"/>
        <w:gridCol w:w="1869"/>
      </w:tblGrid>
      <w:tr w:rsidR="0076346D" w14:paraId="07CA6123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0D6904A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1672" w:type="dxa"/>
            <w:vAlign w:val="center"/>
          </w:tcPr>
          <w:p w14:paraId="10E52E4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项目来源</w:t>
            </w:r>
          </w:p>
        </w:tc>
        <w:tc>
          <w:tcPr>
            <w:tcW w:w="1869" w:type="dxa"/>
            <w:vAlign w:val="center"/>
          </w:tcPr>
          <w:p w14:paraId="432C191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经费（万元）</w:t>
            </w:r>
          </w:p>
        </w:tc>
        <w:tc>
          <w:tcPr>
            <w:tcW w:w="1869" w:type="dxa"/>
            <w:vAlign w:val="center"/>
          </w:tcPr>
          <w:p w14:paraId="0DCAE737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主持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参加</w:t>
            </w:r>
          </w:p>
        </w:tc>
        <w:tc>
          <w:tcPr>
            <w:tcW w:w="1869" w:type="dxa"/>
            <w:vAlign w:val="center"/>
          </w:tcPr>
          <w:p w14:paraId="3C14DF6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起止日期</w:t>
            </w:r>
          </w:p>
        </w:tc>
      </w:tr>
      <w:tr w:rsidR="0076346D" w14:paraId="1024701A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79FD2778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7FE029CA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55B02CAF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62AF0A9E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70372F7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62BC167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60ED4BC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0A80927F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0180C20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439FEFEA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69C3C36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E038B26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27A73960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5550F11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1D3ECC30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0D2C216F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710B6A8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48FE083F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5. </w:t>
      </w:r>
      <w:r>
        <w:rPr>
          <w:rFonts w:ascii="宋体" w:hAnsi="宋体" w:hint="eastAsia"/>
          <w:b/>
          <w:bCs/>
          <w:sz w:val="28"/>
        </w:rPr>
        <w:t>主要教学改革与研究论文、著作及</w:t>
      </w:r>
      <w:r>
        <w:rPr>
          <w:rFonts w:ascii="宋体" w:hAnsi="宋体"/>
          <w:b/>
          <w:bCs/>
          <w:sz w:val="28"/>
        </w:rPr>
        <w:t>自编教材</w:t>
      </w:r>
      <w:r>
        <w:rPr>
          <w:rFonts w:ascii="宋体" w:hAnsi="宋体" w:hint="eastAsia"/>
          <w:b/>
          <w:bCs/>
          <w:sz w:val="28"/>
        </w:rPr>
        <w:t>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0"/>
        <w:gridCol w:w="3158"/>
        <w:gridCol w:w="2515"/>
      </w:tblGrid>
      <w:tr w:rsidR="0076346D" w14:paraId="39087699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548F31C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论文（著）题目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3158" w:type="dxa"/>
            <w:vAlign w:val="center"/>
          </w:tcPr>
          <w:p w14:paraId="14747CE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期刊名称、卷次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出版社</w:t>
            </w:r>
          </w:p>
        </w:tc>
        <w:tc>
          <w:tcPr>
            <w:tcW w:w="2515" w:type="dxa"/>
            <w:vAlign w:val="center"/>
          </w:tcPr>
          <w:p w14:paraId="53E9525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</w:tr>
      <w:tr w:rsidR="0076346D" w14:paraId="518AF4AA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14BA9EC1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56691D6A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199A5A68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0FD8F51D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5AD8F007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4F7D2751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0F5A220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72757AB8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11400958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60B32419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537CB696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1FF1EA12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6. </w:t>
      </w:r>
      <w:r>
        <w:rPr>
          <w:rFonts w:ascii="宋体" w:hAnsi="宋体" w:hint="eastAsia"/>
          <w:b/>
          <w:bCs/>
          <w:sz w:val="28"/>
        </w:rPr>
        <w:t>教学获奖及成果推广应用情况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7D42B5B5" w14:textId="77777777" w:rsidTr="005F2E66">
        <w:trPr>
          <w:trHeight w:val="1630"/>
        </w:trPr>
        <w:tc>
          <w:tcPr>
            <w:tcW w:w="9343" w:type="dxa"/>
          </w:tcPr>
          <w:p w14:paraId="1EAD668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限填省部级</w:t>
            </w:r>
            <w:proofErr w:type="gramEnd"/>
            <w:r>
              <w:rPr>
                <w:rFonts w:ascii="宋体" w:hAnsi="宋体" w:hint="eastAsia"/>
                <w:bCs/>
                <w:sz w:val="24"/>
              </w:rPr>
              <w:t>以上及相当的奖励，并附奖励证书复印件，</w:t>
            </w:r>
            <w:r>
              <w:rPr>
                <w:rFonts w:ascii="宋体" w:hAnsi="宋体" w:hint="eastAsia"/>
                <w:sz w:val="24"/>
              </w:rPr>
              <w:t>注明本人排名及时间、推广应用范围。</w:t>
            </w:r>
            <w:r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</w:tbl>
    <w:p w14:paraId="0341E635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7.</w:t>
      </w:r>
      <w:r>
        <w:rPr>
          <w:rFonts w:ascii="宋体" w:hAnsi="宋体" w:hint="eastAsia"/>
          <w:b/>
          <w:bCs/>
          <w:sz w:val="28"/>
        </w:rPr>
        <w:t>候选人近期教学改革设想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3279360C" w14:textId="77777777" w:rsidTr="005F2E66">
        <w:trPr>
          <w:trHeight w:val="1247"/>
        </w:trPr>
        <w:tc>
          <w:tcPr>
            <w:tcW w:w="9343" w:type="dxa"/>
            <w:vAlign w:val="center"/>
          </w:tcPr>
          <w:p w14:paraId="12291FB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4EB1E275" w14:textId="77777777" w:rsidR="0076346D" w:rsidRDefault="0076346D" w:rsidP="005F2E66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1949777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6F1B4312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8. </w:t>
      </w:r>
      <w:r>
        <w:rPr>
          <w:rFonts w:ascii="宋体" w:hAnsi="宋体" w:hint="eastAsia"/>
          <w:b/>
          <w:bCs/>
          <w:sz w:val="28"/>
        </w:rPr>
        <w:t>候选人对青年教师的培养情况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3790956D" w14:textId="77777777" w:rsidTr="005F2E66">
        <w:trPr>
          <w:trHeight w:val="920"/>
        </w:trPr>
        <w:tc>
          <w:tcPr>
            <w:tcW w:w="9343" w:type="dxa"/>
            <w:vAlign w:val="center"/>
          </w:tcPr>
          <w:p w14:paraId="03E90C2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1E838BA2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40C14CB1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Cs/>
          <w:sz w:val="24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三、候选人科研工作情况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"/>
        <w:gridCol w:w="529"/>
        <w:gridCol w:w="9"/>
        <w:gridCol w:w="360"/>
        <w:gridCol w:w="2871"/>
        <w:gridCol w:w="352"/>
        <w:gridCol w:w="548"/>
        <w:gridCol w:w="1260"/>
        <w:gridCol w:w="172"/>
        <w:gridCol w:w="1260"/>
        <w:gridCol w:w="900"/>
        <w:gridCol w:w="728"/>
        <w:gridCol w:w="355"/>
      </w:tblGrid>
      <w:tr w:rsidR="0076346D" w14:paraId="664DA292" w14:textId="77777777" w:rsidTr="005F2E66">
        <w:trPr>
          <w:gridBefore w:val="1"/>
          <w:wBefore w:w="371" w:type="dxa"/>
          <w:trHeight w:val="5580"/>
          <w:jc w:val="center"/>
        </w:trPr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A7F0D3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14:paraId="0FCEB64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  <w:p w14:paraId="0833A3A7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研</w:t>
            </w:r>
            <w:proofErr w:type="gramEnd"/>
          </w:p>
          <w:p w14:paraId="4019F9B0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  <w:p w14:paraId="3F8C9B5F" w14:textId="77777777" w:rsidR="0076346D" w:rsidRDefault="0076346D" w:rsidP="005F2E6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简</w:t>
            </w:r>
          </w:p>
          <w:p w14:paraId="10315B77" w14:textId="77777777" w:rsidR="0076346D" w:rsidRDefault="0076346D" w:rsidP="005F2E66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14:paraId="508E9070" w14:textId="77777777" w:rsidR="0076346D" w:rsidRDefault="0076346D" w:rsidP="005F2E66">
            <w:pPr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</w:rPr>
              <w:t>况</w:t>
            </w:r>
            <w:proofErr w:type="gramEnd"/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7F8F9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C272B9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15C0367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09F661AE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C0DF9A5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F2F19F0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D02F4B6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572D2DE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11065F1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D23997A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9C3CFBD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28054726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6D874D33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7AA999E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7824733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BF25B5A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BA74DC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C5FD370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33F4B1A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6E30EEFF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83C49E6" w14:textId="77777777" w:rsidTr="005F2E66">
        <w:trPr>
          <w:gridBefore w:val="1"/>
          <w:wBefore w:w="371" w:type="dxa"/>
          <w:cantSplit/>
          <w:trHeight w:val="378"/>
          <w:jc w:val="center"/>
        </w:trPr>
        <w:tc>
          <w:tcPr>
            <w:tcW w:w="5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62B7A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</w:t>
            </w:r>
          </w:p>
          <w:p w14:paraId="252C116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  <w:p w14:paraId="26A47BCE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  <w:p w14:paraId="0F2E4A1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BC9A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出版专著（译著等）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部。</w:t>
            </w:r>
          </w:p>
        </w:tc>
      </w:tr>
      <w:tr w:rsidR="0076346D" w14:paraId="0ACE93E8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EBAA09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6FEEC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项；其中：国家级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项，省部级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76346D" w14:paraId="07954DCA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0CDB9C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1CF95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目前承担项目共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项；其中：国家级项目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项，省部级项目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76346D" w14:paraId="6FF1AC88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FCE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52E394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</w:t>
            </w:r>
            <w:r>
              <w:rPr>
                <w:rFonts w:ascii="宋体" w:hAnsi="宋体"/>
                <w:sz w:val="24"/>
              </w:rPr>
              <w:t>三</w:t>
            </w:r>
            <w:r>
              <w:rPr>
                <w:rFonts w:ascii="宋体" w:hAnsi="宋体" w:hint="eastAsia"/>
                <w:sz w:val="24"/>
              </w:rPr>
              <w:t>年（</w:t>
            </w:r>
            <w:r>
              <w:rPr>
                <w:rFonts w:ascii="宋体" w:hAnsi="宋体" w:hint="eastAsia"/>
                <w:sz w:val="24"/>
              </w:rPr>
              <w:t>2016-2018</w:t>
            </w:r>
            <w:r>
              <w:rPr>
                <w:rFonts w:ascii="宋体" w:hAnsi="宋体" w:hint="eastAsia"/>
                <w:sz w:val="24"/>
              </w:rPr>
              <w:t>年）支配科研经费共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万元，年均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76346D" w14:paraId="78B347AD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74E2B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</w:t>
            </w:r>
          </w:p>
          <w:p w14:paraId="1029F2A1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</w:p>
          <w:p w14:paraId="344DB8CC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</w:t>
            </w:r>
          </w:p>
          <w:p w14:paraId="24B7275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表</w:t>
            </w:r>
          </w:p>
          <w:p w14:paraId="216C845B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</w:p>
          <w:p w14:paraId="5B1E4B6F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14:paraId="3440B9E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14:paraId="32282E21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7E7AB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序号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365FF9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0CB4B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获奖名称、等级或鉴定单位，</w:t>
            </w:r>
          </w:p>
          <w:p w14:paraId="587DA1A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发表刊物，出版单位，时间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AE6C76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署名</w:t>
            </w:r>
          </w:p>
          <w:p w14:paraId="4C83D5F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次序</w:t>
            </w:r>
          </w:p>
        </w:tc>
      </w:tr>
      <w:tr w:rsidR="0076346D" w14:paraId="18AC3ECF" w14:textId="77777777" w:rsidTr="005F2E66">
        <w:trPr>
          <w:gridBefore w:val="1"/>
          <w:wBefore w:w="371" w:type="dxa"/>
          <w:cantSplit/>
          <w:trHeight w:val="496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D1C2D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2C89D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B11834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FA82F2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7E41BA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38E157D9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F2548E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A29EC2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B143C8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82183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E6BCB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523DA9FF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3E43E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87F22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614431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81E1F8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C6BC96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758A6356" w14:textId="77777777" w:rsidTr="005F2E66">
        <w:trPr>
          <w:gridBefore w:val="1"/>
          <w:wBefore w:w="371" w:type="dxa"/>
          <w:cantSplit/>
          <w:trHeight w:val="462"/>
          <w:jc w:val="center"/>
        </w:trPr>
        <w:tc>
          <w:tcPr>
            <w:tcW w:w="5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AF7DDF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  <w:p w14:paraId="417C8C82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</w:t>
            </w:r>
          </w:p>
          <w:p w14:paraId="62272F6A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</w:t>
            </w:r>
          </w:p>
          <w:p w14:paraId="1452EDB2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担</w:t>
            </w:r>
          </w:p>
          <w:p w14:paraId="4C7586A0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14:paraId="53BA947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14:paraId="37DEB276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14:paraId="75711DCC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</w:t>
            </w:r>
          </w:p>
          <w:p w14:paraId="0F911F83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2969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186F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3968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37E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7833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</w:t>
            </w:r>
          </w:p>
          <w:p w14:paraId="3CAFFE9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7AED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本人承担工作</w:t>
            </w:r>
          </w:p>
        </w:tc>
      </w:tr>
      <w:tr w:rsidR="0076346D" w14:paraId="506A1A78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11CB28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BB38C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B88F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C105B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C34B1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E6F0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520D9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229AB600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864E2E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1F35B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D02F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8B04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00AD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E016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D93C5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0A198D7B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44D1C7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8679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3BF3B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BE3DF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1A6A5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2F077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EDFC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105AFF4E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453"/>
          <w:jc w:val="center"/>
        </w:trPr>
        <w:tc>
          <w:tcPr>
            <w:tcW w:w="9360" w:type="dxa"/>
            <w:gridSpan w:val="12"/>
            <w:vAlign w:val="center"/>
          </w:tcPr>
          <w:p w14:paraId="11554C40" w14:textId="77777777" w:rsidR="0076346D" w:rsidRDefault="0076346D" w:rsidP="005F2E66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b/>
                <w:spacing w:val="20"/>
                <w:sz w:val="24"/>
              </w:rPr>
              <w:t>具有代表性的论文清单</w:t>
            </w:r>
            <w:r>
              <w:rPr>
                <w:rFonts w:ascii="宋体" w:hAnsi="宋体" w:hint="eastAsia"/>
                <w:spacing w:val="20"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spacing w:val="20"/>
                <w:sz w:val="24"/>
              </w:rPr>
              <w:t>限填不</w:t>
            </w:r>
            <w:proofErr w:type="gramEnd"/>
            <w:r>
              <w:rPr>
                <w:rFonts w:ascii="宋体" w:hAnsi="宋体" w:hint="eastAsia"/>
                <w:spacing w:val="20"/>
                <w:sz w:val="24"/>
              </w:rPr>
              <w:t>超过</w:t>
            </w:r>
            <w:r>
              <w:rPr>
                <w:rFonts w:ascii="宋体" w:hAnsi="宋体" w:hint="eastAsia"/>
                <w:spacing w:val="20"/>
                <w:sz w:val="24"/>
              </w:rPr>
              <w:t>10</w:t>
            </w:r>
            <w:r>
              <w:rPr>
                <w:rFonts w:ascii="宋体" w:hAnsi="宋体" w:hint="eastAsia"/>
                <w:spacing w:val="20"/>
                <w:sz w:val="24"/>
              </w:rPr>
              <w:t>篇）</w:t>
            </w:r>
          </w:p>
        </w:tc>
      </w:tr>
      <w:tr w:rsidR="0076346D" w14:paraId="6962E312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567"/>
          <w:jc w:val="center"/>
        </w:trPr>
        <w:tc>
          <w:tcPr>
            <w:tcW w:w="900" w:type="dxa"/>
            <w:gridSpan w:val="2"/>
            <w:vAlign w:val="center"/>
          </w:tcPr>
          <w:p w14:paraId="0E0114D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40" w:type="dxa"/>
            <w:gridSpan w:val="3"/>
            <w:vAlign w:val="center"/>
          </w:tcPr>
          <w:p w14:paraId="5A88B30D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文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900" w:type="dxa"/>
            <w:gridSpan w:val="2"/>
            <w:vAlign w:val="center"/>
          </w:tcPr>
          <w:p w14:paraId="4949CFBD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作者（</w:t>
            </w:r>
            <w:r>
              <w:rPr>
                <w:rFonts w:ascii="宋体" w:hAnsi="宋体" w:hint="eastAsia"/>
                <w:sz w:val="24"/>
              </w:rPr>
              <w:t>*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260" w:type="dxa"/>
            <w:vAlign w:val="center"/>
          </w:tcPr>
          <w:p w14:paraId="2FB3739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发表日期</w:t>
            </w:r>
          </w:p>
        </w:tc>
        <w:tc>
          <w:tcPr>
            <w:tcW w:w="3060" w:type="dxa"/>
            <w:gridSpan w:val="4"/>
            <w:vAlign w:val="center"/>
          </w:tcPr>
          <w:p w14:paraId="1265E08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发表刊物、会议名称</w:t>
            </w:r>
          </w:p>
        </w:tc>
      </w:tr>
      <w:tr w:rsidR="0076346D" w14:paraId="7B31459C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14:paraId="11AE0F7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D933D16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749B696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928852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14:paraId="72888A5F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2CB32F86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86F7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E9744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1DF91F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CEAD88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818AB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6C95F31E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3057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3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66762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CEDB94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0CAA5D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9480FE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7BD3AE13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B19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5508A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38D31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507FC7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6C4D0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72088F9D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196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3C1EC4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75031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04A1E9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C43A9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783D8305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754B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F2907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C22DC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9F2034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756F5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27676770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840E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3F32A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868B2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8944AC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0498D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081117B8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8018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5FDA6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AA85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429D6D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24EFD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6A4D1CD1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7ABD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17065C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BA8F3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66D4E9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6CC84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2D68929F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</w:tcBorders>
            <w:vAlign w:val="center"/>
          </w:tcPr>
          <w:p w14:paraId="2B577EE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</w:tcBorders>
          </w:tcPr>
          <w:p w14:paraId="56AB485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040414B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B9A9C46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</w:tcBorders>
          </w:tcPr>
          <w:p w14:paraId="6569F854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FCDAB04" w14:textId="77777777" w:rsidR="0076346D" w:rsidRDefault="0076346D" w:rsidP="0076346D">
      <w:pPr>
        <w:rPr>
          <w:rFonts w:ascii="宋体" w:hAnsi="宋体"/>
          <w:sz w:val="18"/>
        </w:rPr>
      </w:pPr>
      <w:r>
        <w:rPr>
          <w:rFonts w:ascii="宋体" w:hAnsi="宋体" w:hint="eastAsia"/>
          <w:sz w:val="18"/>
        </w:rPr>
        <w:t>注：（</w:t>
      </w:r>
      <w:r>
        <w:rPr>
          <w:rFonts w:ascii="宋体" w:hAnsi="宋体" w:hint="eastAsia"/>
          <w:sz w:val="18"/>
        </w:rPr>
        <w:t>*</w:t>
      </w:r>
      <w:r>
        <w:rPr>
          <w:rFonts w:ascii="宋体" w:hAnsi="宋体" w:hint="eastAsia"/>
          <w:sz w:val="18"/>
        </w:rPr>
        <w:t>）作者姓名后括号内填写候选人署名次序。</w:t>
      </w:r>
    </w:p>
    <w:p w14:paraId="30267658" w14:textId="77777777" w:rsidR="0076346D" w:rsidRDefault="0076346D" w:rsidP="0076346D">
      <w:pPr>
        <w:spacing w:line="360" w:lineRule="auto"/>
        <w:jc w:val="right"/>
        <w:rPr>
          <w:rFonts w:ascii="宋体" w:hAnsi="宋体"/>
          <w:sz w:val="28"/>
          <w:szCs w:val="28"/>
        </w:rPr>
      </w:pPr>
    </w:p>
    <w:p w14:paraId="4E96E928" w14:textId="77777777" w:rsidR="0076346D" w:rsidRDefault="0076346D" w:rsidP="0076346D">
      <w:pPr>
        <w:spacing w:line="360" w:lineRule="auto"/>
        <w:jc w:val="right"/>
        <w:rPr>
          <w:rFonts w:ascii="宋体" w:hAnsi="宋体"/>
          <w:bCs/>
          <w:sz w:val="24"/>
        </w:rPr>
      </w:pPr>
    </w:p>
    <w:p w14:paraId="0E7B7F8C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四、推荐、评审意见</w:t>
      </w: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7252"/>
      </w:tblGrid>
      <w:tr w:rsidR="0076346D" w14:paraId="7EE85E3D" w14:textId="77777777" w:rsidTr="005F2E66">
        <w:trPr>
          <w:cantSplit/>
          <w:trHeight w:val="5657"/>
        </w:trPr>
        <w:tc>
          <w:tcPr>
            <w:tcW w:w="2091" w:type="dxa"/>
            <w:vAlign w:val="center"/>
          </w:tcPr>
          <w:p w14:paraId="32D8D36F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申报学校</w:t>
            </w:r>
          </w:p>
          <w:p w14:paraId="43341E4B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教学（指导）委员会对候选人课堂教学效果的评价意见</w:t>
            </w:r>
          </w:p>
        </w:tc>
        <w:tc>
          <w:tcPr>
            <w:tcW w:w="7252" w:type="dxa"/>
            <w:vAlign w:val="bottom"/>
          </w:tcPr>
          <w:p w14:paraId="417AFC56" w14:textId="77777777" w:rsidR="0076346D" w:rsidRDefault="0076346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14:paraId="262F47F6" w14:textId="77777777" w:rsidR="0076346D" w:rsidRDefault="0076346D" w:rsidP="005F2E66">
            <w:pPr>
              <w:spacing w:line="360" w:lineRule="auto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主任（签字）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76346D" w14:paraId="561C9962" w14:textId="77777777" w:rsidTr="005F2E66">
        <w:trPr>
          <w:cantSplit/>
          <w:trHeight w:val="7408"/>
        </w:trPr>
        <w:tc>
          <w:tcPr>
            <w:tcW w:w="2091" w:type="dxa"/>
            <w:vAlign w:val="center"/>
          </w:tcPr>
          <w:p w14:paraId="33743B0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申报学校</w:t>
            </w:r>
          </w:p>
          <w:p w14:paraId="0D085E1F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252" w:type="dxa"/>
            <w:vAlign w:val="bottom"/>
          </w:tcPr>
          <w:p w14:paraId="150F8D0D" w14:textId="77777777" w:rsidR="0076346D" w:rsidRDefault="0076346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14:paraId="10A2F1A2" w14:textId="77777777" w:rsidR="0076346D" w:rsidRDefault="0076346D" w:rsidP="005F2E66">
            <w:pPr>
              <w:spacing w:line="360" w:lineRule="auto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校长（签字）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14:paraId="67B8340E" w14:textId="77777777" w:rsidR="00F022F2" w:rsidRPr="0076346D" w:rsidRDefault="00F022F2"/>
    <w:sectPr w:rsidR="00F022F2" w:rsidRPr="00763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9139" w14:textId="77777777" w:rsidR="003E52B0" w:rsidRDefault="003E52B0">
      <w:r>
        <w:separator/>
      </w:r>
    </w:p>
  </w:endnote>
  <w:endnote w:type="continuationSeparator" w:id="0">
    <w:p w14:paraId="47EA06ED" w14:textId="77777777" w:rsidR="003E52B0" w:rsidRDefault="003E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3406" w14:textId="77777777" w:rsidR="0061357B" w:rsidRDefault="0076346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6E198179" w14:textId="77777777" w:rsidR="0061357B" w:rsidRDefault="003E52B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5648" w14:textId="77777777" w:rsidR="0061357B" w:rsidRDefault="0076346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19</w:t>
    </w:r>
    <w:r>
      <w:fldChar w:fldCharType="end"/>
    </w:r>
  </w:p>
  <w:p w14:paraId="0086CA19" w14:textId="77777777" w:rsidR="0061357B" w:rsidRDefault="003E52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1D63" w14:textId="77777777" w:rsidR="003E52B0" w:rsidRDefault="003E52B0">
      <w:r>
        <w:separator/>
      </w:r>
    </w:p>
  </w:footnote>
  <w:footnote w:type="continuationSeparator" w:id="0">
    <w:p w14:paraId="33AECB8B" w14:textId="77777777" w:rsidR="003E52B0" w:rsidRDefault="003E5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6D"/>
    <w:rsid w:val="002C332C"/>
    <w:rsid w:val="003B5EFE"/>
    <w:rsid w:val="003E52B0"/>
    <w:rsid w:val="0076346D"/>
    <w:rsid w:val="00A56285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FA4F4"/>
  <w15:chartTrackingRefBased/>
  <w15:docId w15:val="{DEA65BD8-05D3-4258-A3E7-6DA02808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4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63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6346D"/>
    <w:rPr>
      <w:sz w:val="18"/>
      <w:szCs w:val="18"/>
    </w:rPr>
  </w:style>
  <w:style w:type="character" w:styleId="a5">
    <w:name w:val="page number"/>
    <w:unhideWhenUsed/>
    <w:rsid w:val="0076346D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3</cp:revision>
  <dcterms:created xsi:type="dcterms:W3CDTF">2021-09-17T09:49:00Z</dcterms:created>
  <dcterms:modified xsi:type="dcterms:W3CDTF">2021-10-14T02:25:00Z</dcterms:modified>
</cp:coreProperties>
</file>